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BC95-JTT-HN-GTC-long</w:t>
      </w:r>
    </w:p>
    <w:p>
      <w:pPr>
        <w:pStyle w:val="Subtitle"/>
      </w:pPr>
      <w:r>
        <w:t/>
      </w:r>
      <w:r>
        <w:t xml:space="preserve"/>
      </w:r>
      <w:r>
        <w:t xml:space="preserve">SFACD BC95-JTT-HN-GTC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-50.545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15.067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-36.653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-50.545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15.067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-36.653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-50.545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15.067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-36.653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-50.545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15.067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-36.653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BC95-JTT-HN-GTC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.097351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.097351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.097351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.097351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.097351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.097351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.0000191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.0000191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.0000191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.0001475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.0001475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.0001475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.0215137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.0215137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.0215137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.4607993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.170952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.0634215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.0235288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.0087289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.0032384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.4607993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.170952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.0634215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.0235288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.0087289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.0032384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.7565377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.2806681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.1041251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.0386294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.0143311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.0053167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.0019724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.4607993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.170952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.0634215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.0235288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.0087289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.0032384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.4607993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.170952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.0634215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.0235288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.0087289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.0032384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.4607993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.170952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.0634215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.0235288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.0087289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.0032384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.4607993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.170952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.0634215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.0235288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.0087289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.0032384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.7565377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.2806681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.1041251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.0386294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.0143311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.0053167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.0019724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.7565377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.2806681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.1041251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.0386294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.0143311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.0053167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.0019724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.4607993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.170952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.0634215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.0235288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.0087289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.0032384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.7565377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.2806681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.1041251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.0386294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.0143311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.0053167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.0019724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.4607993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.170952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.0634215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.0235288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.0087289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.0032384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.0813868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.7565377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.2806681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.1041251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.0386294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.0143311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.0053167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.0019724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.1203393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.7565377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.3915181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.1452494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.0538861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.0199912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.0074165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.0027515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.097351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.7565377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.3915181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.1452494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.0538861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.0199912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.0074165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.0027515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.0004457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.0001654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.097351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1.42e-11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1.17e-18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9.60e-26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7.90e-33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.0000191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.0013279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7.92e-14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4.73e-24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2.82e-34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.0001475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.1123882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.0834919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.0309548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.0114839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.0042604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.0015806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.0005864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.000256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.000095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.0000672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.0215137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BC95-JTT-HN-GTC long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13.682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8.909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-7.728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2.991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8.090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-1.748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14.216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20.558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6.645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-6.997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9.236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10.636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-13.667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12.437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21.053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-41.836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-6.322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16.646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-20.318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14.588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17.447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-36.340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11.527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-7.366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18.452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-40.156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11.334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-10.370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9.673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-36.602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-27.546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8.931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-37.008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-1.632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-29.709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13.571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-18.584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14.797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9.783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11.600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-33.721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4.128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-17.992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12.338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-35.976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-19.626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11.972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-30.343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-11.823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8.795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-21.695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5.559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-7.341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16.750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-27.902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15.005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13.682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8.909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-7.728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BC95-JTT-HN-GTC long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BC95-JTT-HN-GTC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.0133346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.0133346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.0133346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.0133346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.0133346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.0133346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.0037664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.0037664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.0037664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.0506726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.0506726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.0506726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.0279718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.0282397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.0002939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3.06e-06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3.18e-08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3.32e-10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3.45e-12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.0282397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.0002939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3.06e-06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3.18e-08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3.32e-10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3.45e-12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.2767929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.0028812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3.12e-07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3.25e-09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3.38e-11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3.52e-13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.0282397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.0002939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3.06e-06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3.18e-08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3.32e-10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3.45e-12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.0282397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.0002939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3.06e-06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3.18e-08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3.32e-10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3.45e-12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.0282397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.0002939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3.06e-06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3.18e-08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3.32e-10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3.45e-12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.0282397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.0002939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3.06e-06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3.18e-08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3.32e-10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3.45e-12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.2767929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.0028812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3.12e-07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3.25e-09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3.38e-11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3.52e-13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.2767929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.0028812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3.12e-07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3.25e-09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3.38e-11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3.52e-13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.0282397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.0002939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3.06e-06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3.18e-08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3.32e-10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3.45e-12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.2767929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.0028812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3.12e-07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3.25e-09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3.38e-11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3.52e-13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.0282397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.0002939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3.06e-06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3.18e-08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3.32e-10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3.45e-12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.0031708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.2767929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.0028812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3.12e-07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3.25e-09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3.38e-11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3.52e-13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.0279704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.2767929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.0184864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.0001924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2.00e-06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2.08e-08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2.17e-10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2.26e-12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.0133346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.2767929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.0184864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.0001924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2.00e-06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2.08e-08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2.17e-10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2.26e-12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3.59e-14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3.74e-16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.0133346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2.71e-27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3.71e-24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5.09e-21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6.98e-18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9.58e-15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1.31e-11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1.80e-08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.0000247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.0338725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.0037664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.4328047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.0220632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.0011247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.0000573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2.92e-06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1.49e-07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7.60e-09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3.87e-10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1.97e-11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.0506726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2.71e-27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3.71e-24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5.09e-21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6.98e-18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9.58e-15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1.31e-11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1.80e-08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.0000247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.2750732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.0209561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.0008362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.0000402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2.02e-06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1.03e-07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5.25e-09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2.67e-10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1.36e-11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.0279718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